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1A477" w14:textId="4C7499DD" w:rsidR="003C6873" w:rsidRPr="00175D5A" w:rsidRDefault="003C6873" w:rsidP="003C6873">
      <w:pPr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175D5A">
        <w:rPr>
          <w:rFonts w:ascii="Arial" w:hAnsi="Arial" w:cs="Arial"/>
          <w:b/>
          <w:sz w:val="20"/>
          <w:szCs w:val="20"/>
          <w:lang w:val="pl-PL"/>
        </w:rPr>
        <w:t>Załącznik nr 4</w:t>
      </w:r>
    </w:p>
    <w:p w14:paraId="3F5B03E4" w14:textId="7733A22E" w:rsidR="008B531C" w:rsidRPr="00175D5A" w:rsidRDefault="00F14345">
      <w:pPr>
        <w:jc w:val="center"/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b/>
          <w:sz w:val="20"/>
          <w:szCs w:val="20"/>
          <w:lang w:val="pl-PL"/>
        </w:rPr>
        <w:t>OŚWIADCZENIE Z ART. 117 UST. 4 USTAWY PRAWO ZAMÓWIEŃ PUBLICZNYCH</w:t>
      </w:r>
    </w:p>
    <w:p w14:paraId="21B10B1D" w14:textId="77777777" w:rsidR="008B531C" w:rsidRPr="00175D5A" w:rsidRDefault="00F14345">
      <w:pPr>
        <w:jc w:val="center"/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(konsorcjum, oferta wspólna – w tym spółka cywilna)</w:t>
      </w:r>
    </w:p>
    <w:p w14:paraId="20041461" w14:textId="77777777" w:rsidR="008B531C" w:rsidRPr="00175D5A" w:rsidRDefault="008B531C">
      <w:pPr>
        <w:rPr>
          <w:rFonts w:ascii="Arial" w:hAnsi="Arial" w:cs="Arial"/>
          <w:sz w:val="20"/>
          <w:szCs w:val="20"/>
          <w:lang w:val="pl-PL"/>
        </w:rPr>
      </w:pPr>
    </w:p>
    <w:p w14:paraId="578E9398" w14:textId="52716C61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b/>
          <w:sz w:val="20"/>
          <w:szCs w:val="20"/>
          <w:lang w:val="pl-PL"/>
        </w:rPr>
        <w:t xml:space="preserve">Dotyczy postępowania: </w:t>
      </w:r>
      <w:r w:rsidR="00DD05B1" w:rsidRPr="00DD05B1">
        <w:rPr>
          <w:rFonts w:ascii="Arial" w:hAnsi="Arial" w:cs="Arial"/>
          <w:sz w:val="20"/>
          <w:szCs w:val="20"/>
          <w:lang w:val="pl-PL"/>
        </w:rPr>
        <w:t xml:space="preserve">Nasadzenie drzew w pasie drogowym dróg powiatowych na terenie powiatu iławskiego w 2025 r. </w:t>
      </w:r>
      <w:r w:rsidR="003C6873" w:rsidRPr="00175D5A">
        <w:rPr>
          <w:rFonts w:ascii="Arial" w:hAnsi="Arial" w:cs="Arial"/>
          <w:sz w:val="20"/>
          <w:szCs w:val="20"/>
          <w:lang w:val="pl-PL"/>
        </w:rPr>
        <w:t xml:space="preserve"> </w:t>
      </w:r>
      <w:r w:rsidRPr="00175D5A">
        <w:rPr>
          <w:rFonts w:ascii="Arial" w:hAnsi="Arial" w:cs="Arial"/>
          <w:sz w:val="20"/>
          <w:szCs w:val="20"/>
          <w:lang w:val="pl-PL"/>
        </w:rPr>
        <w:t xml:space="preserve"> </w:t>
      </w:r>
      <w:r w:rsidRPr="00175D5A">
        <w:rPr>
          <w:rFonts w:ascii="Arial" w:hAnsi="Arial" w:cs="Arial"/>
          <w:b/>
          <w:sz w:val="20"/>
          <w:szCs w:val="20"/>
          <w:lang w:val="pl-PL"/>
        </w:rPr>
        <w:t xml:space="preserve">nr sprawy: </w:t>
      </w:r>
      <w:r w:rsidR="003C6873" w:rsidRPr="00175D5A">
        <w:rPr>
          <w:rFonts w:ascii="Arial" w:hAnsi="Arial" w:cs="Arial"/>
          <w:sz w:val="20"/>
          <w:szCs w:val="20"/>
          <w:lang w:val="pl-PL"/>
        </w:rPr>
        <w:t>DI2.260.3</w:t>
      </w:r>
      <w:r w:rsidR="00DD05B1">
        <w:rPr>
          <w:rFonts w:ascii="Arial" w:hAnsi="Arial" w:cs="Arial"/>
          <w:sz w:val="20"/>
          <w:szCs w:val="20"/>
          <w:lang w:val="pl-PL"/>
        </w:rPr>
        <w:t>4</w:t>
      </w:r>
      <w:r w:rsidR="003C6873" w:rsidRPr="00175D5A">
        <w:rPr>
          <w:rFonts w:ascii="Arial" w:hAnsi="Arial" w:cs="Arial"/>
          <w:sz w:val="20"/>
          <w:szCs w:val="20"/>
          <w:lang w:val="pl-PL"/>
        </w:rPr>
        <w:t>.2025</w:t>
      </w:r>
      <w:r w:rsidRPr="00175D5A">
        <w:rPr>
          <w:rFonts w:ascii="Arial" w:hAnsi="Arial" w:cs="Arial"/>
          <w:sz w:val="20"/>
          <w:szCs w:val="20"/>
          <w:lang w:val="pl-PL"/>
        </w:rPr>
        <w:t xml:space="preserve"> </w:t>
      </w:r>
      <w:r w:rsidRPr="00175D5A">
        <w:rPr>
          <w:rFonts w:ascii="Arial" w:hAnsi="Arial" w:cs="Arial"/>
          <w:b/>
          <w:sz w:val="20"/>
          <w:szCs w:val="20"/>
          <w:lang w:val="pl-PL"/>
        </w:rPr>
        <w:t xml:space="preserve">prowadzonego przez Zamawiającego: </w:t>
      </w:r>
      <w:r w:rsidR="003C6873" w:rsidRPr="00175D5A">
        <w:rPr>
          <w:rFonts w:ascii="Arial" w:hAnsi="Arial" w:cs="Arial"/>
          <w:sz w:val="20"/>
          <w:szCs w:val="20"/>
          <w:lang w:val="pl-PL"/>
        </w:rPr>
        <w:t>Powiatowy Zarząd Dróg w Iławie, ul. Tadeusza Kościuszki 33A, 14-200 Iława</w:t>
      </w:r>
    </w:p>
    <w:p w14:paraId="13C11D91" w14:textId="77777777" w:rsidR="008B531C" w:rsidRPr="00175D5A" w:rsidRDefault="008B531C">
      <w:pPr>
        <w:rPr>
          <w:rFonts w:ascii="Arial" w:hAnsi="Arial" w:cs="Arial"/>
          <w:sz w:val="20"/>
          <w:szCs w:val="20"/>
          <w:lang w:val="pl-PL"/>
        </w:rPr>
      </w:pPr>
    </w:p>
    <w:p w14:paraId="7297F400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b/>
          <w:sz w:val="20"/>
          <w:szCs w:val="20"/>
          <w:lang w:val="pl-PL"/>
        </w:rPr>
        <w:t>1. Wykonawcy wspólnie ubiegający się o udzielenie zamówienia</w:t>
      </w:r>
    </w:p>
    <w:p w14:paraId="4A78AA45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1) [Wykonawca A – nazwa/imię i nazwisko, adres, NIP/KRS/CEIDG]</w:t>
      </w:r>
    </w:p>
    <w:p w14:paraId="12290617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2) [Wykonawca B – nazwa/imię i nazwisko, adres, NIP/KRS/CEIDG]</w:t>
      </w:r>
    </w:p>
    <w:p w14:paraId="4ADB5ED8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3) [Wykonawca C – …]</w:t>
      </w:r>
    </w:p>
    <w:p w14:paraId="5CD2710A" w14:textId="77777777" w:rsidR="008B531C" w:rsidRPr="00175D5A" w:rsidRDefault="008B531C">
      <w:pPr>
        <w:rPr>
          <w:rFonts w:ascii="Arial" w:hAnsi="Arial" w:cs="Arial"/>
          <w:sz w:val="20"/>
          <w:szCs w:val="20"/>
          <w:lang w:val="pl-PL"/>
        </w:rPr>
      </w:pPr>
    </w:p>
    <w:p w14:paraId="10476E0B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W przypadku spółki cywilnej: [nazwa spółki cywilnej] – wspólnicy: [imię i nazwisko / firma wspólnika 1], [imię i nazwisko / firma wspólnika 2], …</w:t>
      </w:r>
    </w:p>
    <w:p w14:paraId="1F555492" w14:textId="77777777" w:rsidR="008B531C" w:rsidRPr="00175D5A" w:rsidRDefault="008B531C">
      <w:pPr>
        <w:rPr>
          <w:rFonts w:ascii="Arial" w:hAnsi="Arial" w:cs="Arial"/>
          <w:sz w:val="20"/>
          <w:szCs w:val="20"/>
          <w:lang w:val="pl-PL"/>
        </w:rPr>
      </w:pPr>
    </w:p>
    <w:p w14:paraId="279A1DD6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b/>
          <w:sz w:val="20"/>
          <w:szCs w:val="20"/>
          <w:lang w:val="pl-PL"/>
        </w:rPr>
        <w:t>2. Pełnomocnik (lider) do reprezentowania / zawarcia umowy</w:t>
      </w:r>
    </w:p>
    <w:p w14:paraId="5E776871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[imię i nazwisko / firma, adres, zakres umocowania]</w:t>
      </w:r>
    </w:p>
    <w:p w14:paraId="25EE9EC1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Załącznik: pełnomocnictwo / umowa konsorcjum lub wyciąg – o ile wymagane.</w:t>
      </w:r>
    </w:p>
    <w:p w14:paraId="4E4D1493" w14:textId="77777777" w:rsidR="008B531C" w:rsidRPr="00175D5A" w:rsidRDefault="008B531C">
      <w:pPr>
        <w:rPr>
          <w:rFonts w:ascii="Arial" w:hAnsi="Arial" w:cs="Arial"/>
          <w:sz w:val="20"/>
          <w:szCs w:val="20"/>
          <w:lang w:val="pl-PL"/>
        </w:rPr>
      </w:pPr>
    </w:p>
    <w:p w14:paraId="7E1B29A9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b/>
          <w:sz w:val="20"/>
          <w:szCs w:val="20"/>
          <w:lang w:val="pl-PL"/>
        </w:rPr>
        <w:t xml:space="preserve">3. Oświadczenie z art. 117 ust. 4 </w:t>
      </w:r>
      <w:proofErr w:type="spellStart"/>
      <w:r w:rsidRPr="00175D5A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</w:p>
    <w:p w14:paraId="731A2590" w14:textId="77777777" w:rsidR="008B531C" w:rsidRPr="00175D5A" w:rsidRDefault="00F14345" w:rsidP="00F14345">
      <w:pPr>
        <w:jc w:val="both"/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Działając w imieniu i na rzecz Wykonawców wspólnie ubiegających się o udzielenie zamówienia, na podstawie art. 117 ust. 4 ustawy z dnia 11 września 2019 r. – Prawo zamówień publicznych, oświadczamy, że poniżej wskazujemy, które części zamówienia / zakres czynności zostaną wykonane przez poszczególnych Wykonawców oraz – jeżeli dotyczy – w jaki sposób zostanie spełniony warunek dotyczący uprawnień, kwalifikacji lub doświadczenia osób przewidzianych do realizacji zamówienia.</w:t>
      </w:r>
    </w:p>
    <w:p w14:paraId="4D1FF82D" w14:textId="77777777" w:rsidR="008B531C" w:rsidRDefault="008B531C">
      <w:pPr>
        <w:rPr>
          <w:rFonts w:ascii="Arial" w:hAnsi="Arial" w:cs="Arial"/>
          <w:sz w:val="20"/>
          <w:szCs w:val="20"/>
          <w:lang w:val="pl-PL"/>
        </w:rPr>
      </w:pPr>
    </w:p>
    <w:p w14:paraId="7A042B0F" w14:textId="77777777" w:rsidR="00175D5A" w:rsidRDefault="00175D5A">
      <w:pPr>
        <w:rPr>
          <w:rFonts w:ascii="Arial" w:hAnsi="Arial" w:cs="Arial"/>
          <w:sz w:val="20"/>
          <w:szCs w:val="20"/>
          <w:lang w:val="pl-PL"/>
        </w:rPr>
      </w:pPr>
    </w:p>
    <w:p w14:paraId="2A1132C7" w14:textId="77777777" w:rsidR="00175D5A" w:rsidRPr="00175D5A" w:rsidRDefault="00175D5A">
      <w:pPr>
        <w:rPr>
          <w:rFonts w:ascii="Arial" w:hAnsi="Arial" w:cs="Arial"/>
          <w:sz w:val="20"/>
          <w:szCs w:val="20"/>
          <w:lang w:val="pl-PL"/>
        </w:rPr>
      </w:pPr>
    </w:p>
    <w:tbl>
      <w:tblPr>
        <w:tblStyle w:val="Tabela-Siatka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32"/>
        <w:gridCol w:w="1438"/>
        <w:gridCol w:w="1534"/>
        <w:gridCol w:w="2603"/>
        <w:gridCol w:w="2216"/>
      </w:tblGrid>
      <w:tr w:rsidR="008B531C" w:rsidRPr="00175D5A" w14:paraId="79FB798C" w14:textId="77777777" w:rsidTr="00F14345">
        <w:tc>
          <w:tcPr>
            <w:tcW w:w="2132" w:type="dxa"/>
          </w:tcPr>
          <w:p w14:paraId="5E80C1B8" w14:textId="77777777" w:rsidR="008B531C" w:rsidRPr="00175D5A" w:rsidRDefault="00F1434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75D5A">
              <w:rPr>
                <w:rFonts w:ascii="Arial" w:hAnsi="Arial" w:cs="Arial"/>
                <w:b/>
                <w:sz w:val="20"/>
                <w:szCs w:val="20"/>
              </w:rPr>
              <w:lastRenderedPageBreak/>
              <w:t>Wykonawca</w:t>
            </w:r>
            <w:proofErr w:type="spellEnd"/>
          </w:p>
        </w:tc>
        <w:tc>
          <w:tcPr>
            <w:tcW w:w="1438" w:type="dxa"/>
          </w:tcPr>
          <w:p w14:paraId="0C9494DA" w14:textId="77777777" w:rsidR="008B531C" w:rsidRPr="00175D5A" w:rsidRDefault="00F14345">
            <w:pPr>
              <w:rPr>
                <w:rFonts w:ascii="Arial" w:hAnsi="Arial" w:cs="Arial"/>
                <w:sz w:val="20"/>
                <w:szCs w:val="20"/>
              </w:rPr>
            </w:pPr>
            <w:r w:rsidRPr="00175D5A">
              <w:rPr>
                <w:rFonts w:ascii="Arial" w:hAnsi="Arial" w:cs="Arial"/>
                <w:b/>
                <w:sz w:val="20"/>
                <w:szCs w:val="20"/>
              </w:rPr>
              <w:t>Część zamówienia / zakres</w:t>
            </w:r>
          </w:p>
        </w:tc>
        <w:tc>
          <w:tcPr>
            <w:tcW w:w="1534" w:type="dxa"/>
          </w:tcPr>
          <w:p w14:paraId="3B1F1CFA" w14:textId="77777777" w:rsidR="008B531C" w:rsidRPr="00175D5A" w:rsidRDefault="00F14345">
            <w:pPr>
              <w:rPr>
                <w:rFonts w:ascii="Arial" w:hAnsi="Arial" w:cs="Arial"/>
                <w:sz w:val="20"/>
                <w:szCs w:val="20"/>
              </w:rPr>
            </w:pPr>
            <w:r w:rsidRPr="00175D5A">
              <w:rPr>
                <w:rFonts w:ascii="Arial" w:hAnsi="Arial" w:cs="Arial"/>
                <w:b/>
                <w:sz w:val="20"/>
                <w:szCs w:val="20"/>
              </w:rPr>
              <w:t>Podstawowe czynności</w:t>
            </w:r>
          </w:p>
        </w:tc>
        <w:tc>
          <w:tcPr>
            <w:tcW w:w="2603" w:type="dxa"/>
          </w:tcPr>
          <w:p w14:paraId="33A77BFC" w14:textId="77777777" w:rsidR="008B531C" w:rsidRPr="00175D5A" w:rsidRDefault="00F14345">
            <w:pPr>
              <w:rPr>
                <w:rFonts w:ascii="Arial" w:hAnsi="Arial" w:cs="Arial"/>
                <w:sz w:val="20"/>
                <w:szCs w:val="20"/>
              </w:rPr>
            </w:pPr>
            <w:r w:rsidRPr="00175D5A">
              <w:rPr>
                <w:rFonts w:ascii="Arial" w:hAnsi="Arial" w:cs="Arial"/>
                <w:b/>
                <w:sz w:val="20"/>
                <w:szCs w:val="20"/>
              </w:rPr>
              <w:t>Osoby kluczowe (kwalifikacje/uprawnienia)</w:t>
            </w:r>
          </w:p>
        </w:tc>
        <w:tc>
          <w:tcPr>
            <w:tcW w:w="2216" w:type="dxa"/>
          </w:tcPr>
          <w:p w14:paraId="3B4C523B" w14:textId="77777777" w:rsidR="008B531C" w:rsidRPr="00175D5A" w:rsidRDefault="00F14345">
            <w:pPr>
              <w:rPr>
                <w:rFonts w:ascii="Arial" w:hAnsi="Arial" w:cs="Arial"/>
                <w:sz w:val="20"/>
                <w:szCs w:val="20"/>
              </w:rPr>
            </w:pPr>
            <w:r w:rsidRPr="00175D5A">
              <w:rPr>
                <w:rFonts w:ascii="Arial" w:hAnsi="Arial" w:cs="Arial"/>
                <w:b/>
                <w:sz w:val="20"/>
                <w:szCs w:val="20"/>
              </w:rPr>
              <w:t>Podwykonawstwo (tak/nie)</w:t>
            </w:r>
          </w:p>
        </w:tc>
      </w:tr>
      <w:tr w:rsidR="008B531C" w:rsidRPr="00175D5A" w14:paraId="34AC85E6" w14:textId="77777777" w:rsidTr="00F14345">
        <w:tc>
          <w:tcPr>
            <w:tcW w:w="2132" w:type="dxa"/>
          </w:tcPr>
          <w:p w14:paraId="3F72E114" w14:textId="1279D289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531816D" w14:textId="5B81828A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73EFF2D" w14:textId="07AB8E5F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3" w:type="dxa"/>
          </w:tcPr>
          <w:p w14:paraId="56D02D40" w14:textId="0CB49B04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6" w:type="dxa"/>
          </w:tcPr>
          <w:p w14:paraId="0B64CA2B" w14:textId="3F2F17E6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31C" w:rsidRPr="00175D5A" w14:paraId="69246716" w14:textId="77777777" w:rsidTr="00F14345">
        <w:tc>
          <w:tcPr>
            <w:tcW w:w="2132" w:type="dxa"/>
          </w:tcPr>
          <w:p w14:paraId="59999DD2" w14:textId="730D26D8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5487640" w14:textId="7F40C687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</w:tcPr>
          <w:p w14:paraId="77ED63D7" w14:textId="3734CA47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3" w:type="dxa"/>
          </w:tcPr>
          <w:p w14:paraId="691C3334" w14:textId="04331838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6" w:type="dxa"/>
          </w:tcPr>
          <w:p w14:paraId="79E534B8" w14:textId="668E828C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31C" w:rsidRPr="00175D5A" w14:paraId="22E10D55" w14:textId="77777777" w:rsidTr="00F14345">
        <w:tc>
          <w:tcPr>
            <w:tcW w:w="2132" w:type="dxa"/>
          </w:tcPr>
          <w:p w14:paraId="349394BA" w14:textId="0FCC32E6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</w:tcPr>
          <w:p w14:paraId="1CBD8654" w14:textId="2683226B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DD7076E" w14:textId="5554851A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3" w:type="dxa"/>
          </w:tcPr>
          <w:p w14:paraId="2D44C24E" w14:textId="1AD415C9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6" w:type="dxa"/>
          </w:tcPr>
          <w:p w14:paraId="41DEFEC8" w14:textId="5A982BC5" w:rsidR="008B531C" w:rsidRPr="00175D5A" w:rsidRDefault="008B53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94514" w14:textId="77777777" w:rsidR="008B531C" w:rsidRPr="00175D5A" w:rsidRDefault="008B531C">
      <w:pPr>
        <w:rPr>
          <w:rFonts w:ascii="Arial" w:hAnsi="Arial" w:cs="Arial"/>
          <w:sz w:val="20"/>
          <w:szCs w:val="20"/>
        </w:rPr>
      </w:pPr>
    </w:p>
    <w:p w14:paraId="7A6BE9E0" w14:textId="77777777" w:rsidR="008B531C" w:rsidRPr="00175D5A" w:rsidRDefault="00F14345">
      <w:pPr>
        <w:rPr>
          <w:rFonts w:ascii="Arial" w:hAnsi="Arial" w:cs="Arial"/>
          <w:sz w:val="20"/>
          <w:szCs w:val="20"/>
        </w:rPr>
      </w:pPr>
      <w:r w:rsidRPr="00175D5A">
        <w:rPr>
          <w:rFonts w:ascii="Arial" w:hAnsi="Arial" w:cs="Arial"/>
          <w:b/>
          <w:sz w:val="20"/>
          <w:szCs w:val="20"/>
        </w:rPr>
        <w:t>4. Dodatkowe oświadczenia</w:t>
      </w:r>
    </w:p>
    <w:p w14:paraId="18F83FDF" w14:textId="77777777" w:rsidR="008B531C" w:rsidRPr="00175D5A" w:rsidRDefault="00F14345" w:rsidP="00F14345">
      <w:pPr>
        <w:jc w:val="both"/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 xml:space="preserve">4.1. W zakresie warunków dotyczących zdolności zawodowej, o której mowa w art. 116 ust. 2 </w:t>
      </w:r>
      <w:proofErr w:type="spellStart"/>
      <w:r w:rsidRPr="00175D5A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175D5A">
        <w:rPr>
          <w:rFonts w:ascii="Arial" w:hAnsi="Arial" w:cs="Arial"/>
          <w:sz w:val="20"/>
          <w:szCs w:val="20"/>
          <w:lang w:val="pl-PL"/>
        </w:rPr>
        <w:t>, co najmniej jeden z Wykonawców spełnia wymagania Zamawiającego w części przypisanej do jego realizacji.</w:t>
      </w:r>
    </w:p>
    <w:p w14:paraId="06B70D7B" w14:textId="77777777" w:rsidR="008B531C" w:rsidRPr="00175D5A" w:rsidRDefault="00F14345" w:rsidP="00F14345">
      <w:pPr>
        <w:jc w:val="both"/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 xml:space="preserve">4.2. Wykonawcy wspólnie ubiegający się o zamówienie ponoszą solidarną odpowiedzialność za wykonanie umowy – zgodnie z </w:t>
      </w:r>
      <w:proofErr w:type="spellStart"/>
      <w:r w:rsidRPr="00175D5A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175D5A">
        <w:rPr>
          <w:rFonts w:ascii="Arial" w:hAnsi="Arial" w:cs="Arial"/>
          <w:sz w:val="20"/>
          <w:szCs w:val="20"/>
          <w:lang w:val="pl-PL"/>
        </w:rPr>
        <w:t xml:space="preserve"> oraz postanowieniami dokumentów zamówienia.</w:t>
      </w:r>
    </w:p>
    <w:p w14:paraId="378CD564" w14:textId="77777777" w:rsidR="008B531C" w:rsidRPr="00175D5A" w:rsidRDefault="00F14345" w:rsidP="00F14345">
      <w:pPr>
        <w:jc w:val="both"/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4.3. W przypadku spółki cywilnej oświadczamy, że wspólnicy występują jako Wykonawcy wspólnie ubiegający się o zamówienie, a reprezentacja wynika z umowy spółki / pełnomocnictwa.</w:t>
      </w:r>
    </w:p>
    <w:p w14:paraId="30E32F87" w14:textId="0C21D2E3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*skreślić zapisy nie dotyczące Wykonawcy.</w:t>
      </w:r>
    </w:p>
    <w:p w14:paraId="16335481" w14:textId="77777777" w:rsidR="00F14345" w:rsidRPr="00175D5A" w:rsidRDefault="00F14345">
      <w:pPr>
        <w:rPr>
          <w:rFonts w:ascii="Arial" w:hAnsi="Arial" w:cs="Arial"/>
          <w:sz w:val="20"/>
          <w:szCs w:val="20"/>
          <w:lang w:val="pl-PL"/>
        </w:rPr>
      </w:pPr>
    </w:p>
    <w:p w14:paraId="16A30B7D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b/>
          <w:sz w:val="20"/>
          <w:szCs w:val="20"/>
          <w:lang w:val="pl-PL"/>
        </w:rPr>
        <w:t>5. Załączniki (jeżeli wymagane przez Zamawiającego)</w:t>
      </w:r>
    </w:p>
    <w:p w14:paraId="07FC6BCB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A. Pełnomocnictwo do reprezentowania Wykonawców / umowa konsorcjum lub jej część.</w:t>
      </w:r>
    </w:p>
    <w:p w14:paraId="53D0D62A" w14:textId="16C8466D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B. Inne dokumenty wskazane w SWZ – jeżeli dotyczy</w:t>
      </w:r>
    </w:p>
    <w:p w14:paraId="0DB4F36F" w14:textId="77777777" w:rsidR="008B531C" w:rsidRPr="00175D5A" w:rsidRDefault="008B531C">
      <w:pPr>
        <w:rPr>
          <w:rFonts w:ascii="Arial" w:hAnsi="Arial" w:cs="Arial"/>
          <w:sz w:val="20"/>
          <w:szCs w:val="20"/>
          <w:lang w:val="pl-PL"/>
        </w:rPr>
      </w:pPr>
    </w:p>
    <w:p w14:paraId="71EBAB8F" w14:textId="77777777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b/>
          <w:sz w:val="20"/>
          <w:szCs w:val="20"/>
          <w:lang w:val="pl-PL"/>
        </w:rPr>
        <w:t xml:space="preserve">Miejscowość i data: </w:t>
      </w:r>
      <w:r w:rsidRPr="00175D5A">
        <w:rPr>
          <w:rFonts w:ascii="Arial" w:hAnsi="Arial" w:cs="Arial"/>
          <w:sz w:val="20"/>
          <w:szCs w:val="20"/>
          <w:lang w:val="pl-PL"/>
        </w:rPr>
        <w:t>[…]</w:t>
      </w:r>
    </w:p>
    <w:p w14:paraId="0D1B6383" w14:textId="69242BC8" w:rsidR="008B531C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……………………………………….</w:t>
      </w:r>
    </w:p>
    <w:p w14:paraId="2C5D9708" w14:textId="7151CE07" w:rsidR="00F14345" w:rsidRPr="00175D5A" w:rsidRDefault="00F14345">
      <w:pPr>
        <w:rPr>
          <w:rFonts w:ascii="Arial" w:hAnsi="Arial" w:cs="Arial"/>
          <w:sz w:val="20"/>
          <w:szCs w:val="20"/>
          <w:lang w:val="pl-PL"/>
        </w:rPr>
      </w:pPr>
      <w:r w:rsidRPr="00175D5A">
        <w:rPr>
          <w:rFonts w:ascii="Arial" w:hAnsi="Arial" w:cs="Arial"/>
          <w:sz w:val="20"/>
          <w:szCs w:val="20"/>
          <w:lang w:val="pl-PL"/>
        </w:rPr>
        <w:t>(podpisy elektroniczne Konsorcjantów/wspólników sp. cywilnej)</w:t>
      </w:r>
    </w:p>
    <w:sectPr w:rsidR="00F14345" w:rsidRPr="00175D5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30107258">
    <w:abstractNumId w:val="8"/>
  </w:num>
  <w:num w:numId="2" w16cid:durableId="485630225">
    <w:abstractNumId w:val="6"/>
  </w:num>
  <w:num w:numId="3" w16cid:durableId="1066807499">
    <w:abstractNumId w:val="5"/>
  </w:num>
  <w:num w:numId="4" w16cid:durableId="668218416">
    <w:abstractNumId w:val="4"/>
  </w:num>
  <w:num w:numId="5" w16cid:durableId="1480001149">
    <w:abstractNumId w:val="7"/>
  </w:num>
  <w:num w:numId="6" w16cid:durableId="1545940611">
    <w:abstractNumId w:val="3"/>
  </w:num>
  <w:num w:numId="7" w16cid:durableId="2056926061">
    <w:abstractNumId w:val="2"/>
  </w:num>
  <w:num w:numId="8" w16cid:durableId="613099823">
    <w:abstractNumId w:val="1"/>
  </w:num>
  <w:num w:numId="9" w16cid:durableId="1068186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75D5A"/>
    <w:rsid w:val="0029639D"/>
    <w:rsid w:val="00326F90"/>
    <w:rsid w:val="003B4FA4"/>
    <w:rsid w:val="003C6873"/>
    <w:rsid w:val="0054033A"/>
    <w:rsid w:val="008B531C"/>
    <w:rsid w:val="00AA1D8D"/>
    <w:rsid w:val="00B47730"/>
    <w:rsid w:val="00CB0664"/>
    <w:rsid w:val="00DD05B1"/>
    <w:rsid w:val="00E57C0A"/>
    <w:rsid w:val="00F14345"/>
    <w:rsid w:val="00F83B0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056DE"/>
  <w14:defaultImageDpi w14:val="300"/>
  <w15:docId w15:val="{976CFEAC-C0E2-40E9-888E-E3D6BD3D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Rad Aug</cp:lastModifiedBy>
  <cp:revision>6</cp:revision>
  <dcterms:created xsi:type="dcterms:W3CDTF">2025-09-24T08:49:00Z</dcterms:created>
  <dcterms:modified xsi:type="dcterms:W3CDTF">2025-09-26T11:48:00Z</dcterms:modified>
  <cp:category/>
</cp:coreProperties>
</file>